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2257C3" w:rsidRDefault="002257C3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1B12B" wp14:editId="51F6AE43">
                <wp:simplePos x="0" y="0"/>
                <wp:positionH relativeFrom="column">
                  <wp:posOffset>5076190</wp:posOffset>
                </wp:positionH>
                <wp:positionV relativeFrom="paragraph">
                  <wp:posOffset>514985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40.5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DZaCbj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D57D7F" w:rsidRPr="00D57D7F">
        <w:rPr>
          <w:noProof/>
          <w:color w:val="215868"/>
          <w:sz w:val="32"/>
          <w:szCs w:val="28"/>
        </w:rPr>
        <w:t>Kąt między przekątną prostokąta</w:t>
      </w:r>
      <w:r w:rsidR="00D57D7F">
        <w:rPr>
          <w:noProof/>
          <w:color w:val="215868"/>
          <w:sz w:val="32"/>
          <w:szCs w:val="28"/>
        </w:rPr>
        <w:t>,</w:t>
      </w:r>
      <w:r w:rsidR="00D57D7F" w:rsidRPr="00D57D7F">
        <w:rPr>
          <w:noProof/>
          <w:color w:val="215868"/>
          <w:sz w:val="32"/>
          <w:szCs w:val="28"/>
        </w:rPr>
        <w:t xml:space="preserve"> a jednym z jego boków </w:t>
      </w:r>
      <w:r w:rsidR="00D57D7F">
        <w:rPr>
          <w:noProof/>
          <w:color w:val="215868"/>
          <w:sz w:val="32"/>
          <w:szCs w:val="28"/>
        </w:rPr>
        <w:br/>
      </w:r>
      <w:r w:rsidR="00D57D7F" w:rsidRPr="00D57D7F">
        <w:rPr>
          <w:noProof/>
          <w:color w:val="215868"/>
          <w:sz w:val="32"/>
          <w:szCs w:val="28"/>
        </w:rPr>
        <w:t xml:space="preserve">jest równy </w:t>
      </w:r>
      <w:r w:rsidR="00D57D7F" w:rsidRPr="00D57D7F">
        <w:rPr>
          <w:b/>
          <w:noProof/>
          <w:color w:val="215868"/>
          <w:sz w:val="32"/>
          <w:szCs w:val="28"/>
        </w:rPr>
        <w:t>35°</w:t>
      </w:r>
      <w:r w:rsidR="00D57D7F" w:rsidRPr="00D57D7F">
        <w:rPr>
          <w:noProof/>
          <w:color w:val="215868"/>
          <w:sz w:val="32"/>
          <w:szCs w:val="28"/>
        </w:rPr>
        <w:t xml:space="preserve">. </w:t>
      </w:r>
      <w:r w:rsidR="00D57D7F">
        <w:rPr>
          <w:noProof/>
          <w:color w:val="215868"/>
          <w:sz w:val="32"/>
          <w:szCs w:val="28"/>
        </w:rPr>
        <w:br/>
      </w:r>
      <w:r w:rsidR="00D57D7F" w:rsidRPr="00D57D7F">
        <w:rPr>
          <w:noProof/>
          <w:color w:val="215868"/>
          <w:sz w:val="32"/>
          <w:szCs w:val="28"/>
        </w:rPr>
        <w:t>Oblicz kąt między przekątnymi tego prostokąta</w:t>
      </w:r>
      <w:r w:rsidR="00C568E6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D57D7F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E91DAA" wp14:editId="2623D328">
                <wp:simplePos x="0" y="0"/>
                <wp:positionH relativeFrom="column">
                  <wp:posOffset>3752850</wp:posOffset>
                </wp:positionH>
                <wp:positionV relativeFrom="paragraph">
                  <wp:posOffset>1946910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95.5pt;margin-top:153.3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687B8C" wp14:editId="0E5897C8">
                <wp:simplePos x="0" y="0"/>
                <wp:positionH relativeFrom="column">
                  <wp:posOffset>1007110</wp:posOffset>
                </wp:positionH>
                <wp:positionV relativeFrom="paragraph">
                  <wp:posOffset>1941195</wp:posOffset>
                </wp:positionV>
                <wp:extent cx="885825" cy="2762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79.3pt;margin-top:152.85pt;width:69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HCQgIAALM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Pr="00D57D7F">
        <w:rPr>
          <w:noProof/>
          <w:color w:val="215868"/>
          <w:sz w:val="32"/>
          <w:szCs w:val="28"/>
        </w:rPr>
        <w:t>Oblicz miary kątów</w:t>
      </w:r>
      <w:r w:rsidR="002257C3" w:rsidRPr="002257C3">
        <w:rPr>
          <w:noProof/>
          <w:color w:val="215868"/>
          <w:sz w:val="32"/>
          <w:szCs w:val="28"/>
        </w:rPr>
        <w:t>.</w:t>
      </w:r>
      <w:r w:rsidR="002257C3">
        <w:rPr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62927" r:id="rId10"/>
        </w:object>
      </w:r>
      <w:r>
        <w:br/>
      </w:r>
      <w:r>
        <w:rPr>
          <w:noProof/>
          <w:color w:val="215868"/>
          <w:sz w:val="32"/>
          <w:szCs w:val="28"/>
        </w:rPr>
        <w:br/>
      </w:r>
    </w:p>
    <w:p w:rsidR="002257C3" w:rsidRPr="00C568E6" w:rsidRDefault="002257C3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39909" wp14:editId="25D2F61E">
                <wp:simplePos x="0" y="0"/>
                <wp:positionH relativeFrom="column">
                  <wp:posOffset>5077460</wp:posOffset>
                </wp:positionH>
                <wp:positionV relativeFrom="paragraph">
                  <wp:posOffset>422275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99.8pt;margin-top:33.2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="00D57D7F" w:rsidRPr="00D57D7F">
        <w:rPr>
          <w:noProof/>
          <w:color w:val="215868"/>
          <w:sz w:val="32"/>
          <w:szCs w:val="28"/>
        </w:rPr>
        <w:t xml:space="preserve">Jeden bok prostokąta jest równy </w:t>
      </w:r>
      <w:r w:rsidR="00D57D7F" w:rsidRPr="00D57D7F">
        <w:rPr>
          <w:b/>
          <w:noProof/>
          <w:color w:val="215868"/>
          <w:sz w:val="32"/>
          <w:szCs w:val="28"/>
        </w:rPr>
        <w:t>38 cm</w:t>
      </w:r>
      <w:r w:rsidR="00D57D7F" w:rsidRPr="00D57D7F">
        <w:rPr>
          <w:noProof/>
          <w:color w:val="215868"/>
          <w:sz w:val="32"/>
          <w:szCs w:val="28"/>
        </w:rPr>
        <w:t xml:space="preserve">, a drugi jest </w:t>
      </w:r>
      <w:r w:rsidR="00D57D7F" w:rsidRPr="00D57D7F">
        <w:rPr>
          <w:b/>
          <w:noProof/>
          <w:color w:val="215868"/>
          <w:sz w:val="32"/>
          <w:szCs w:val="28"/>
        </w:rPr>
        <w:t>0,2 razy</w:t>
      </w:r>
      <w:r w:rsidR="00D57D7F" w:rsidRPr="00D57D7F">
        <w:rPr>
          <w:noProof/>
          <w:color w:val="215868"/>
          <w:sz w:val="32"/>
          <w:szCs w:val="28"/>
        </w:rPr>
        <w:t xml:space="preserve"> krótszy. Oblicz obwód prostokąta</w:t>
      </w:r>
      <w:r w:rsidRPr="00C568E6">
        <w:rPr>
          <w:noProof/>
          <w:color w:val="215868"/>
          <w:sz w:val="32"/>
          <w:szCs w:val="28"/>
        </w:rPr>
        <w:t>.</w:t>
      </w:r>
      <w:r w:rsidR="00D57D7F">
        <w:rPr>
          <w:noProof/>
          <w:color w:val="215868"/>
          <w:sz w:val="32"/>
          <w:szCs w:val="28"/>
        </w:rPr>
        <w:br/>
      </w:r>
      <w:r w:rsidRPr="00C568E6">
        <w:rPr>
          <w:noProof/>
          <w:color w:val="215868"/>
          <w:sz w:val="32"/>
          <w:szCs w:val="28"/>
        </w:rPr>
        <w:br/>
      </w:r>
    </w:p>
    <w:p w:rsidR="00D57D7F" w:rsidRPr="00D57D7F" w:rsidRDefault="00D57D7F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9A2069" wp14:editId="6ADA1F21">
                <wp:simplePos x="0" y="0"/>
                <wp:positionH relativeFrom="column">
                  <wp:posOffset>1010920</wp:posOffset>
                </wp:positionH>
                <wp:positionV relativeFrom="paragraph">
                  <wp:posOffset>2033270</wp:posOffset>
                </wp:positionV>
                <wp:extent cx="885825" cy="276225"/>
                <wp:effectExtent l="0" t="0" r="28575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79.6pt;margin-top:160.1pt;width:6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CF2CF" wp14:editId="4E1BAE4A">
                <wp:simplePos x="0" y="0"/>
                <wp:positionH relativeFrom="column">
                  <wp:posOffset>3756660</wp:posOffset>
                </wp:positionH>
                <wp:positionV relativeFrom="paragraph">
                  <wp:posOffset>2038985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295.8pt;margin-top:160.55pt;width:69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" fillcolor="white [3201]" strokecolor="#9bbb59 [3206]" strokeweight="2pt"/>
            </w:pict>
          </mc:Fallback>
        </mc:AlternateContent>
      </w:r>
      <w:r w:rsidRPr="00D57D7F">
        <w:rPr>
          <w:noProof/>
          <w:color w:val="215868"/>
          <w:sz w:val="32"/>
          <w:szCs w:val="28"/>
        </w:rPr>
        <w:t>Oblicz długości wyróżnionych boków</w:t>
      </w:r>
      <w:r w:rsidR="002257C3" w:rsidRPr="00C568E6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62928" r:id="rId12"/>
        </w:object>
      </w:r>
      <w:r>
        <w:rPr>
          <w:noProof/>
          <w:color w:val="215868"/>
          <w:sz w:val="32"/>
          <w:szCs w:val="28"/>
        </w:rPr>
        <w:br/>
      </w:r>
      <w:bookmarkStart w:id="0" w:name="_GoBack"/>
      <w:bookmarkEnd w:id="0"/>
      <w:r>
        <w:rPr>
          <w:b/>
          <w:noProof/>
          <w:color w:val="215868"/>
          <w:sz w:val="32"/>
          <w:szCs w:val="28"/>
        </w:rPr>
        <w:br/>
      </w:r>
    </w:p>
    <w:p w:rsidR="00E33B11" w:rsidRPr="00C568E6" w:rsidRDefault="00D57D7F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0CDD5F" wp14:editId="66958470">
                <wp:simplePos x="0" y="0"/>
                <wp:positionH relativeFrom="column">
                  <wp:posOffset>5082540</wp:posOffset>
                </wp:positionH>
                <wp:positionV relativeFrom="paragraph">
                  <wp:posOffset>918210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0.2pt;margin-top:72.3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Pr="00D57D7F">
        <w:rPr>
          <w:noProof/>
          <w:color w:val="215868"/>
          <w:sz w:val="32"/>
          <w:szCs w:val="28"/>
        </w:rPr>
        <w:t xml:space="preserve">Plac zabaw ma wymiary </w:t>
      </w:r>
      <w:r w:rsidRPr="00D57D7F">
        <w:rPr>
          <w:b/>
          <w:noProof/>
          <w:color w:val="215868"/>
          <w:sz w:val="32"/>
          <w:szCs w:val="28"/>
        </w:rPr>
        <w:t>20,5m</w:t>
      </w:r>
      <w:r w:rsidRPr="00D57D7F">
        <w:rPr>
          <w:noProof/>
          <w:color w:val="215868"/>
          <w:sz w:val="32"/>
          <w:szCs w:val="28"/>
        </w:rPr>
        <w:t xml:space="preserve"> na </w:t>
      </w:r>
      <w:r w:rsidRPr="00D57D7F">
        <w:rPr>
          <w:b/>
          <w:noProof/>
          <w:color w:val="215868"/>
          <w:sz w:val="32"/>
          <w:szCs w:val="28"/>
        </w:rPr>
        <w:t>17,5m</w:t>
      </w:r>
      <w:r w:rsidRPr="00D57D7F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D57D7F">
        <w:rPr>
          <w:noProof/>
          <w:color w:val="215868"/>
          <w:sz w:val="32"/>
          <w:szCs w:val="28"/>
        </w:rPr>
        <w:t xml:space="preserve">Czy </w:t>
      </w:r>
      <w:r w:rsidRPr="00D57D7F">
        <w:rPr>
          <w:b/>
          <w:noProof/>
          <w:color w:val="215868"/>
          <w:sz w:val="32"/>
          <w:szCs w:val="28"/>
        </w:rPr>
        <w:t>1000 zł</w:t>
      </w:r>
      <w:r w:rsidRPr="00D57D7F">
        <w:rPr>
          <w:noProof/>
          <w:color w:val="215868"/>
          <w:sz w:val="32"/>
          <w:szCs w:val="28"/>
        </w:rPr>
        <w:t xml:space="preserve"> wystarczy na zakup siatki , aby ogrodzić ten plac, odliczając </w:t>
      </w:r>
      <w:r w:rsidRPr="00D57D7F">
        <w:rPr>
          <w:b/>
          <w:noProof/>
          <w:color w:val="215868"/>
          <w:sz w:val="32"/>
          <w:szCs w:val="28"/>
        </w:rPr>
        <w:t>1,5m</w:t>
      </w:r>
      <w:r w:rsidRPr="00D57D7F">
        <w:rPr>
          <w:noProof/>
          <w:color w:val="215868"/>
          <w:sz w:val="32"/>
          <w:szCs w:val="28"/>
        </w:rPr>
        <w:t xml:space="preserve"> na furtkę</w:t>
      </w:r>
      <w:r>
        <w:rPr>
          <w:noProof/>
          <w:color w:val="215868"/>
          <w:sz w:val="32"/>
          <w:szCs w:val="28"/>
        </w:rPr>
        <w:t>?</w:t>
      </w:r>
      <w:r w:rsidRPr="00D57D7F">
        <w:rPr>
          <w:noProof/>
          <w:color w:val="215868"/>
          <w:sz w:val="32"/>
          <w:szCs w:val="28"/>
        </w:rPr>
        <w:t xml:space="preserve"> Metr siatki kosztuje </w:t>
      </w:r>
      <w:r w:rsidRPr="00D57D7F">
        <w:rPr>
          <w:b/>
          <w:noProof/>
          <w:color w:val="215868"/>
          <w:sz w:val="32"/>
          <w:szCs w:val="28"/>
        </w:rPr>
        <w:t>12,30zł</w:t>
      </w:r>
      <w:r>
        <w:rPr>
          <w:noProof/>
          <w:color w:val="215868"/>
          <w:sz w:val="32"/>
          <w:szCs w:val="28"/>
        </w:rPr>
        <w:t>.</w:t>
      </w:r>
      <w:r w:rsidR="00C568E6">
        <w:rPr>
          <w:noProof/>
          <w:color w:val="215868"/>
          <w:sz w:val="32"/>
          <w:szCs w:val="28"/>
        </w:rPr>
        <w:br/>
      </w:r>
    </w:p>
    <w:sectPr w:rsidR="00E33B11" w:rsidRPr="00C568E6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B0" w:rsidRDefault="00F446B0">
      <w:pPr>
        <w:spacing w:after="0" w:line="240" w:lineRule="auto"/>
      </w:pPr>
      <w:r>
        <w:separator/>
      </w:r>
    </w:p>
  </w:endnote>
  <w:endnote w:type="continuationSeparator" w:id="0">
    <w:p w:rsidR="00F446B0" w:rsidRDefault="00F4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57D7F" w:rsidRPr="00D57D7F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57D7F" w:rsidRPr="00D57D7F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B0" w:rsidRDefault="00F446B0">
      <w:pPr>
        <w:spacing w:after="0" w:line="240" w:lineRule="auto"/>
      </w:pPr>
      <w:r>
        <w:separator/>
      </w:r>
    </w:p>
  </w:footnote>
  <w:footnote w:type="continuationSeparator" w:id="0">
    <w:p w:rsidR="00F446B0" w:rsidRDefault="00F4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1F694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1F6942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Odcinki i kąty w prostokącie i równoległoboku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1F6942">
                    <w:pPr>
                      <w:jc w:val="center"/>
                      <w:rPr>
                        <w:color w:val="FFFFFF"/>
                      </w:rPr>
                    </w:pPr>
                    <w:r w:rsidRPr="001F6942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Odcinki i kąty w prostokącie i równoległoboku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" fillcolor="#3f3151 [16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446B0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B31A-2278-4C68-932A-208F73E1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2013-08-25T16:57:00Z</dcterms:created>
  <dcterms:modified xsi:type="dcterms:W3CDTF">2013-08-25T16:57:00Z</dcterms:modified>
</cp:coreProperties>
</file>